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>
        <w:tblStyle w:val="TableGrid"/>
        <w:tblW w:w="0" w:type="auto"/>
      </w:tblPr>
      <w:tblGrid>
        <w:gridCol w:w="3120"/>
        <w:gridCol w:w="3120"/>
        <w:gridCol w:w="3120"/>
      </w:tblGrid>
      <w:tr>
        <w:tc>
          <w:tcPr>
            <w:tcW w:w="0" w:type="auto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0" w:type="auto"/>
            <w:gridSpan w:val="2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Hypertension</w:t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/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No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Yes</w:t>
            </w:r>
          </w:p>
        </w:tc>
      </w:tr>
      <w:tr>
        <w:tc>
          <w:tcPr>
            <w:tcW w:w="0" w:type="auto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Sex</w:t>
            </w:r>
          </w:p>
        </w:tc>
        <w:tc>
          <w:tcPr>
            <w:tcW w:w="0" w:type="auto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0" w:type="auto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Male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Freq.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2,611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2,304</w:t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Percent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25.22%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22.26%</w:t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Mean (Age)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42.86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52.59</w:t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SD (Age)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(16.97)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(15.88)</w:t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Female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Freq.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3,364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   2,072</w:t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Percent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32.50%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20.02%</w:t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Mean (Age)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41.62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 57.62</w:t>
            </w:r>
          </w:p>
        </w:tc>
      </w:tr>
      <w:tr>
        <w:tc>
          <w:tcPr>
            <w:tcW w:w="0" w:type="auto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  SD (Age)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(16.60)</w:t>
            </w:r>
          </w:p>
        </w:tc>
        <w:tc>
          <w:tcPr>
            <w:tcW w:w="0" w:type="auto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(13.26)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