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7800" w:type="dxa"/>
            <w:gridSpan w:val="5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价格区间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3000-5000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5000-7000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7000-9000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9000-11000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大于11000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国籍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国内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Frequency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29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13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Percent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39.19%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17.57%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2.70%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2.70%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8.11%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Mean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4.67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5.72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5.71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6.25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7.14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Standard deviation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(0.81)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(0.98)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(1.35)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(0.00)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(1.30)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国外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Frequency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    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Percent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10.81%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10.81%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2.70%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2.70%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2.70%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Mean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3.56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4.30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4.55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4.94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6.51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Standard deviation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(0.64)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(0.99)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(0.29)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(1.33)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(0.89)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